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861" w:rsidRPr="00B96B00" w:rsidRDefault="004D0861" w:rsidP="00573FD3">
      <w:pPr>
        <w:pStyle w:val="Tytu"/>
        <w:tabs>
          <w:tab w:val="left" w:pos="851"/>
        </w:tabs>
        <w:spacing w:line="360" w:lineRule="auto"/>
        <w:rPr>
          <w:rFonts w:cs="Times New Roman"/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e</w:t>
      </w:r>
    </w:p>
    <w:p w:rsidR="004D0861" w:rsidRPr="00C123B1" w:rsidRDefault="004D0861" w:rsidP="00C123B1">
      <w:pPr>
        <w:rPr>
          <w:lang w:eastAsia="pl-PL"/>
        </w:rPr>
      </w:pPr>
    </w:p>
    <w:p w:rsidR="004D0861" w:rsidRDefault="004D0861" w:rsidP="00911D3A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32"/>
        </w:rPr>
      </w:pPr>
      <w:r>
        <w:rPr>
          <w:noProof/>
          <w:color w:val="215868"/>
          <w:sz w:val="32"/>
          <w:szCs w:val="32"/>
        </w:rPr>
        <w:t xml:space="preserve">Uzupełnij tabelkę </w:t>
      </w:r>
    </w:p>
    <w:p w:rsidR="004D0861" w:rsidRPr="00A966BE" w:rsidRDefault="004D0861" w:rsidP="00A966BE"/>
    <w:tbl>
      <w:tblPr>
        <w:tblStyle w:val="Styl6"/>
        <w:tblpPr w:leftFromText="141" w:rightFromText="141" w:vertAnchor="text" w:horzAnchor="margin" w:tblpXSpec="center" w:tblpY="39"/>
        <w:tblW w:w="0" w:type="auto"/>
        <w:tblInd w:w="0" w:type="dxa"/>
        <w:tblLayout w:type="fixed"/>
        <w:tblLook w:val="00A0" w:firstRow="1" w:lastRow="0" w:firstColumn="1" w:lastColumn="0" w:noHBand="0" w:noVBand="0"/>
      </w:tblPr>
      <w:tblGrid>
        <w:gridCol w:w="1931"/>
        <w:gridCol w:w="1932"/>
        <w:gridCol w:w="1932"/>
        <w:gridCol w:w="1932"/>
        <w:gridCol w:w="1932"/>
      </w:tblGrid>
      <w:tr w:rsidR="004D0861" w:rsidRPr="00A96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1" w:type="dxa"/>
            <w:tcBorders>
              <w:top w:val="single" w:sz="4" w:space="0" w:color="FF388C"/>
            </w:tcBorders>
            <w:vAlign w:val="center"/>
          </w:tcPr>
          <w:p w:rsidR="004D0861" w:rsidRPr="00A966BE" w:rsidRDefault="004D0861" w:rsidP="00A966BE">
            <w:pPr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  <w:t>Podstawa graniastosłupa</w:t>
            </w:r>
          </w:p>
        </w:tc>
        <w:tc>
          <w:tcPr>
            <w:tcW w:w="1932" w:type="dxa"/>
            <w:tcBorders>
              <w:top w:val="single" w:sz="4" w:space="0" w:color="FF388C"/>
            </w:tcBorders>
            <w:vAlign w:val="center"/>
          </w:tcPr>
          <w:p w:rsidR="004D0861" w:rsidRPr="00A966BE" w:rsidRDefault="004D0861" w:rsidP="00A96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  <w:t>Nazwa graniastosłupa</w:t>
            </w:r>
          </w:p>
        </w:tc>
        <w:tc>
          <w:tcPr>
            <w:tcW w:w="1932" w:type="dxa"/>
            <w:tcBorders>
              <w:top w:val="single" w:sz="4" w:space="0" w:color="FF388C"/>
            </w:tcBorders>
            <w:vAlign w:val="center"/>
          </w:tcPr>
          <w:p w:rsidR="004D0861" w:rsidRPr="00A966BE" w:rsidRDefault="004D0861" w:rsidP="00A96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  <w:t>Liczba ścian</w:t>
            </w:r>
          </w:p>
        </w:tc>
        <w:tc>
          <w:tcPr>
            <w:tcW w:w="1932" w:type="dxa"/>
            <w:tcBorders>
              <w:top w:val="single" w:sz="4" w:space="0" w:color="FF388C"/>
            </w:tcBorders>
            <w:vAlign w:val="center"/>
          </w:tcPr>
          <w:p w:rsidR="004D0861" w:rsidRPr="00A966BE" w:rsidRDefault="004D0861" w:rsidP="00A96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  <w:t>Liczba krawędzi</w:t>
            </w:r>
          </w:p>
        </w:tc>
        <w:tc>
          <w:tcPr>
            <w:tcW w:w="1932" w:type="dxa"/>
            <w:tcBorders>
              <w:top w:val="single" w:sz="4" w:space="0" w:color="FF388C"/>
            </w:tcBorders>
            <w:vAlign w:val="center"/>
          </w:tcPr>
          <w:p w:rsidR="004D0861" w:rsidRPr="00A966BE" w:rsidRDefault="004D0861" w:rsidP="00A96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  <w:t>Liczba wierzchołków</w:t>
            </w:r>
          </w:p>
        </w:tc>
      </w:tr>
      <w:tr w:rsidR="004D0861" w:rsidRPr="00A966BE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1" w:type="dxa"/>
            <w:vAlign w:val="center"/>
          </w:tcPr>
          <w:p w:rsidR="004D0861" w:rsidRPr="00A966BE" w:rsidRDefault="004D0861" w:rsidP="00A966B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sz w:val="28"/>
                <w:szCs w:val="28"/>
              </w:rPr>
              <w:t>Trójkąt</w:t>
            </w:r>
          </w:p>
        </w:tc>
        <w:tc>
          <w:tcPr>
            <w:tcW w:w="1932" w:type="dxa"/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0861" w:rsidRPr="00A966BE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1" w:type="dxa"/>
            <w:vAlign w:val="center"/>
          </w:tcPr>
          <w:p w:rsidR="004D0861" w:rsidRPr="00A966BE" w:rsidRDefault="004D0861" w:rsidP="00A966B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6BE">
              <w:rPr>
                <w:rFonts w:ascii="Times New Roman" w:eastAsia="Calibri" w:hAnsi="Times New Roman" w:cs="Times New Roman"/>
                <w:sz w:val="28"/>
                <w:szCs w:val="28"/>
              </w:rPr>
              <w:t>Czworokąt</w:t>
            </w:r>
          </w:p>
        </w:tc>
        <w:tc>
          <w:tcPr>
            <w:tcW w:w="1932" w:type="dxa"/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0861" w:rsidRPr="00A966BE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1" w:type="dxa"/>
            <w:vAlign w:val="center"/>
          </w:tcPr>
          <w:p w:rsidR="004D0861" w:rsidRPr="00A966BE" w:rsidRDefault="004D0861" w:rsidP="00A966B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Siedmiokąt</w:t>
            </w:r>
          </w:p>
        </w:tc>
        <w:tc>
          <w:tcPr>
            <w:tcW w:w="1932" w:type="dxa"/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0861" w:rsidRPr="00A966BE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1" w:type="dxa"/>
            <w:tcBorders>
              <w:bottom w:val="single" w:sz="4" w:space="0" w:color="FF388C"/>
            </w:tcBorders>
            <w:vAlign w:val="center"/>
          </w:tcPr>
          <w:p w:rsidR="004D0861" w:rsidRPr="00A966BE" w:rsidRDefault="004D0861" w:rsidP="00A966B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Ośmiokąt</w:t>
            </w:r>
          </w:p>
        </w:tc>
        <w:tc>
          <w:tcPr>
            <w:tcW w:w="1932" w:type="dxa"/>
            <w:tcBorders>
              <w:bottom w:val="single" w:sz="4" w:space="0" w:color="FF388C"/>
            </w:tcBorders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bottom w:val="single" w:sz="4" w:space="0" w:color="FF388C"/>
            </w:tcBorders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bottom w:val="single" w:sz="4" w:space="0" w:color="FF388C"/>
            </w:tcBorders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bottom w:val="single" w:sz="4" w:space="0" w:color="FF388C"/>
            </w:tcBorders>
            <w:vAlign w:val="center"/>
          </w:tcPr>
          <w:p w:rsidR="004D0861" w:rsidRPr="00A966BE" w:rsidRDefault="004D0861" w:rsidP="00A96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D0861" w:rsidRDefault="005078F1" w:rsidP="00A966BE">
      <w:bookmarkStart w:id="0" w:name="_GoBack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59C2A0" wp14:editId="418C4952">
                <wp:simplePos x="0" y="0"/>
                <wp:positionH relativeFrom="column">
                  <wp:posOffset>3336925</wp:posOffset>
                </wp:positionH>
                <wp:positionV relativeFrom="paragraph">
                  <wp:posOffset>3062605</wp:posOffset>
                </wp:positionV>
                <wp:extent cx="1162050" cy="1085850"/>
                <wp:effectExtent l="57150" t="19050" r="57150" b="95250"/>
                <wp:wrapNone/>
                <wp:docPr id="7" name="Siedmi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1085850"/>
                        </a:xfrm>
                        <a:prstGeom prst="heptagon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iedmiokąt 7" o:spid="_x0000_s1026" style="position:absolute;margin-left:262.75pt;margin-top:241.15pt;width:91.5pt;height:8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2050,1085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" path="m-3,698317l115079,215067,581025,r465946,215067l1162053,698317,839604,1085856r-517158,l-3,698317xe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-3,698317;115079,215067;581025,0;1046971,215067;1162053,698317;839604,1085856;322446,1085856;-3,698317" o:connectangles="0,0,0,0,0,0,0,0"/>
              </v:shape>
            </w:pict>
          </mc:Fallback>
        </mc:AlternateContent>
      </w:r>
    </w:p>
    <w:p w:rsidR="004D0861" w:rsidRDefault="005078F1" w:rsidP="00A966BE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C2E73D" wp14:editId="4F2DCBB4">
                <wp:simplePos x="0" y="0"/>
                <wp:positionH relativeFrom="column">
                  <wp:posOffset>4869180</wp:posOffset>
                </wp:positionH>
                <wp:positionV relativeFrom="paragraph">
                  <wp:posOffset>56515</wp:posOffset>
                </wp:positionV>
                <wp:extent cx="977900" cy="1028700"/>
                <wp:effectExtent l="57150" t="19050" r="69850" b="9525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102870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AutoShape 9" o:spid="_x0000_s1026" type="#_x0000_t10" style="position:absolute;margin-left:383.4pt;margin-top:4.45pt;width:77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C95D2" wp14:editId="05EC572F">
                <wp:simplePos x="0" y="0"/>
                <wp:positionH relativeFrom="column">
                  <wp:posOffset>1766570</wp:posOffset>
                </wp:positionH>
                <wp:positionV relativeFrom="paragraph">
                  <wp:posOffset>102235</wp:posOffset>
                </wp:positionV>
                <wp:extent cx="1200150" cy="982980"/>
                <wp:effectExtent l="57150" t="19050" r="76200" b="10287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9829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39.1pt;margin-top:8.05pt;width:94.5pt;height:7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D95AE6" wp14:editId="6B810590">
                <wp:simplePos x="0" y="0"/>
                <wp:positionH relativeFrom="column">
                  <wp:posOffset>257175</wp:posOffset>
                </wp:positionH>
                <wp:positionV relativeFrom="paragraph">
                  <wp:posOffset>5715</wp:posOffset>
                </wp:positionV>
                <wp:extent cx="1139190" cy="1079500"/>
                <wp:effectExtent l="57150" t="19050" r="60960" b="10160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10795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6" o:spid="_x0000_s1026" type="#_x0000_t5" style="position:absolute;margin-left:20.25pt;margin-top:.45pt;width:89.7pt;height: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" fillcolor="#215a69 [1640]" strokecolor="#40a7c2 [3048]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bookmarkEnd w:id="0"/>
    </w:p>
    <w:p w:rsidR="004D0861" w:rsidRDefault="004D0861" w:rsidP="00A966BE"/>
    <w:p w:rsidR="004D0861" w:rsidRDefault="004D0861" w:rsidP="00A966BE"/>
    <w:p w:rsidR="004D0861" w:rsidRDefault="004D0861" w:rsidP="00A966BE"/>
    <w:p w:rsidR="004D0861" w:rsidRDefault="004D0861" w:rsidP="00A966BE">
      <w:pPr>
        <w:ind w:left="78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5078F1" w:rsidRDefault="005078F1" w:rsidP="00A966BE">
      <w:pPr>
        <w:ind w:left="78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5078F1" w:rsidRDefault="005078F1" w:rsidP="00A966BE">
      <w:pPr>
        <w:ind w:left="78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4D0861" w:rsidRPr="004F52E4" w:rsidRDefault="004D0861" w:rsidP="004F52E4">
      <w:pPr>
        <w:numPr>
          <w:ilvl w:val="0"/>
          <w:numId w:val="16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4F52E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Graniastosłup ma 20 wierzchołków. Zapisz</w:t>
      </w:r>
    </w:p>
    <w:p w:rsidR="004D0861" w:rsidRPr="004F52E4" w:rsidRDefault="004D0861" w:rsidP="005B5A59">
      <w:pPr>
        <w:numPr>
          <w:ilvl w:val="1"/>
          <w:numId w:val="27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4F52E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nazwę graniastosłupa</w:t>
      </w:r>
    </w:p>
    <w:p w:rsidR="004D0861" w:rsidRPr="004F52E4" w:rsidRDefault="004D0861" w:rsidP="005B5A59">
      <w:pPr>
        <w:numPr>
          <w:ilvl w:val="1"/>
          <w:numId w:val="27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4F52E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liczbę krawędzi</w:t>
      </w:r>
    </w:p>
    <w:p w:rsidR="004D0861" w:rsidRPr="00A966BE" w:rsidRDefault="004D0861" w:rsidP="005B5A59">
      <w:pPr>
        <w:numPr>
          <w:ilvl w:val="1"/>
          <w:numId w:val="27"/>
        </w:numPr>
      </w:pPr>
      <w:r w:rsidRPr="004F52E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liczbę ścian</w:t>
      </w:r>
    </w:p>
    <w:sectPr w:rsidR="004D0861" w:rsidRPr="00A966BE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CB7" w:rsidRDefault="00691CB7">
      <w:pPr>
        <w:spacing w:after="0" w:line="240" w:lineRule="auto"/>
      </w:pPr>
      <w:r>
        <w:separator/>
      </w:r>
    </w:p>
  </w:endnote>
  <w:endnote w:type="continuationSeparator" w:id="0">
    <w:p w:rsidR="00691CB7" w:rsidRDefault="00691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CB7" w:rsidRDefault="00691CB7">
      <w:pPr>
        <w:spacing w:after="0" w:line="240" w:lineRule="auto"/>
      </w:pPr>
      <w:r>
        <w:separator/>
      </w:r>
    </w:p>
  </w:footnote>
  <w:footnote w:type="continuationSeparator" w:id="0">
    <w:p w:rsidR="00691CB7" w:rsidRDefault="00691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861" w:rsidRDefault="005B5A5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0861" w:rsidRPr="002C4363" w:rsidRDefault="004D0861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A966BE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Przykłady graniastosłupa</w:t>
                          </w:r>
                          <w:r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4D0861" w:rsidRPr="002C4363" w:rsidRDefault="004D0861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Yg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BqzIYgrwIAAKwFAAAO&#10;AAAAAAAAAAAAAAAAAC4CAABkcnMvZTJvRG9jLnhtbFBLAQItABQABgAIAAAAIQCuZj3H4QAAAA4B&#10;AAAPAAAAAAAAAAAAAAAAAAkFAABkcnMvZG93bnJldi54bWxQSwUGAAAAAAQABADzAAAAFwYAAAAA&#10;" filled="f" fillcolor="#666" stroked="f" strokeweight=".5pt">
              <v:path arrowok="t"/>
              <v:textbox style="layout-flow:vertical;mso-layout-flow-alt:bottom-to-top">
                <w:txbxContent>
                  <w:p w:rsidR="004D0861" w:rsidRPr="002C4363" w:rsidRDefault="004D0861">
                    <w:pPr>
                      <w:jc w:val="center"/>
                      <w:rPr>
                        <w:color w:val="FFFFFF"/>
                      </w:rPr>
                    </w:pPr>
                    <w:r w:rsidRPr="00A966BE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Przykłady graniastosłupa</w:t>
                    </w:r>
                    <w:r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45028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4D0861" w:rsidRPr="002C4363" w:rsidRDefault="004D0861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4D0861" w:rsidRDefault="004D0861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4D0861" w:rsidRDefault="004D0861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AC04C01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>
    <w:nsid w:val="4E0B4FE0"/>
    <w:multiLevelType w:val="hybridMultilevel"/>
    <w:tmpl w:val="13E8318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bCs w:val="0"/>
        <w:i w:val="0"/>
        <w:iCs w:val="0"/>
        <w:color w:val="7030A0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6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15"/>
  </w:num>
  <w:num w:numId="18">
    <w:abstractNumId w:val="14"/>
  </w:num>
  <w:num w:numId="19">
    <w:abstractNumId w:val="8"/>
  </w:num>
  <w:num w:numId="20">
    <w:abstractNumId w:val="16"/>
  </w:num>
  <w:num w:numId="21">
    <w:abstractNumId w:val="11"/>
  </w:num>
  <w:num w:numId="22">
    <w:abstractNumId w:val="5"/>
  </w:num>
  <w:num w:numId="23">
    <w:abstractNumId w:val="6"/>
  </w:num>
  <w:num w:numId="24">
    <w:abstractNumId w:val="12"/>
  </w:num>
  <w:num w:numId="25">
    <w:abstractNumId w:val="9"/>
  </w:num>
  <w:num w:numId="26">
    <w:abstractNumId w:val="1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87492"/>
    <w:rsid w:val="00391A6E"/>
    <w:rsid w:val="003B51C4"/>
    <w:rsid w:val="003C2150"/>
    <w:rsid w:val="003C50D3"/>
    <w:rsid w:val="003F6AB7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0861"/>
    <w:rsid w:val="004D3BBC"/>
    <w:rsid w:val="004E612C"/>
    <w:rsid w:val="004F52E4"/>
    <w:rsid w:val="005078F1"/>
    <w:rsid w:val="00524E3C"/>
    <w:rsid w:val="00525657"/>
    <w:rsid w:val="00526002"/>
    <w:rsid w:val="00533D49"/>
    <w:rsid w:val="00541E77"/>
    <w:rsid w:val="00567D35"/>
    <w:rsid w:val="00570148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5A5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46CA"/>
    <w:rsid w:val="00670B64"/>
    <w:rsid w:val="00674085"/>
    <w:rsid w:val="00691CB7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19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Bryła, graniastosłup, podstawa, krawędź, wierzchołek</cp:keywords>
  <cp:lastModifiedBy>Ania</cp:lastModifiedBy>
  <cp:revision>4</cp:revision>
  <cp:lastPrinted>2013-08-26T00:34:00Z</cp:lastPrinted>
  <dcterms:created xsi:type="dcterms:W3CDTF">2013-08-26T00:32:00Z</dcterms:created>
  <dcterms:modified xsi:type="dcterms:W3CDTF">2013-08-26T00:34:00Z</dcterms:modified>
</cp:coreProperties>
</file>